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EA0D7B" w14:textId="0E64CD92" w:rsidR="00DA509A" w:rsidRPr="00C04304" w:rsidRDefault="0056694D" w:rsidP="006803CC">
      <w:pPr>
        <w:ind w:right="39"/>
        <w:jc w:val="right"/>
        <w:outlineLvl w:val="0"/>
        <w:rPr>
          <w:rFonts w:ascii="Calibri" w:hAnsi="Calibri" w:cs="Calibri"/>
          <w:sz w:val="20"/>
          <w:szCs w:val="20"/>
        </w:rPr>
      </w:pPr>
      <w:r w:rsidRPr="00C04304">
        <w:rPr>
          <w:rFonts w:ascii="Calibri" w:hAnsi="Calibri" w:cs="Calibri"/>
          <w:sz w:val="20"/>
          <w:szCs w:val="20"/>
        </w:rPr>
        <w:tab/>
      </w:r>
      <w:r w:rsidRPr="00C04304">
        <w:rPr>
          <w:rFonts w:ascii="Calibri" w:hAnsi="Calibri" w:cs="Calibri"/>
          <w:sz w:val="20"/>
          <w:szCs w:val="20"/>
        </w:rPr>
        <w:tab/>
      </w:r>
      <w:r w:rsidRPr="00C04304">
        <w:rPr>
          <w:rFonts w:ascii="Calibri" w:hAnsi="Calibri" w:cs="Calibri"/>
          <w:sz w:val="20"/>
          <w:szCs w:val="20"/>
        </w:rPr>
        <w:tab/>
      </w:r>
      <w:r w:rsidRPr="00C04304">
        <w:rPr>
          <w:rFonts w:ascii="Calibri" w:hAnsi="Calibri" w:cs="Calibri"/>
          <w:sz w:val="20"/>
          <w:szCs w:val="20"/>
        </w:rPr>
        <w:tab/>
        <w:t xml:space="preserve"> </w:t>
      </w:r>
      <w:r w:rsidR="00844E9B" w:rsidRPr="00C04304">
        <w:rPr>
          <w:rFonts w:ascii="Calibri" w:hAnsi="Calibri" w:cs="Calibri"/>
          <w:sz w:val="20"/>
          <w:szCs w:val="20"/>
        </w:rPr>
        <w:t xml:space="preserve">                     </w:t>
      </w:r>
      <w:r w:rsidRPr="00C04304">
        <w:rPr>
          <w:rFonts w:ascii="Calibri" w:hAnsi="Calibri" w:cs="Calibri"/>
          <w:sz w:val="20"/>
          <w:szCs w:val="20"/>
        </w:rPr>
        <w:t xml:space="preserve">Załącznik nr </w:t>
      </w:r>
      <w:r w:rsidR="004F5165">
        <w:rPr>
          <w:rFonts w:ascii="Calibri" w:hAnsi="Calibri" w:cs="Calibri"/>
          <w:sz w:val="20"/>
          <w:szCs w:val="20"/>
        </w:rPr>
        <w:t>9</w:t>
      </w:r>
      <w:r w:rsidR="00C17554" w:rsidRPr="00C04304">
        <w:rPr>
          <w:rFonts w:ascii="Calibri" w:hAnsi="Calibri" w:cs="Calibri"/>
          <w:sz w:val="20"/>
          <w:szCs w:val="20"/>
        </w:rPr>
        <w:t xml:space="preserve"> </w:t>
      </w:r>
      <w:r w:rsidR="00612F9F" w:rsidRPr="00C04304">
        <w:rPr>
          <w:rFonts w:ascii="Calibri" w:hAnsi="Calibri" w:cs="Calibri"/>
          <w:sz w:val="20"/>
          <w:szCs w:val="20"/>
        </w:rPr>
        <w:t>do SWZ</w:t>
      </w:r>
    </w:p>
    <w:p w14:paraId="00141323" w14:textId="77777777" w:rsidR="00042B8F" w:rsidRPr="00C04304" w:rsidRDefault="00042B8F" w:rsidP="006803CC">
      <w:pPr>
        <w:ind w:right="39"/>
        <w:jc w:val="right"/>
        <w:outlineLvl w:val="0"/>
        <w:rPr>
          <w:rFonts w:ascii="Calibri" w:eastAsia="Batang" w:hAnsi="Calibri" w:cs="Calibri"/>
          <w:b/>
          <w:sz w:val="20"/>
          <w:szCs w:val="20"/>
        </w:rPr>
      </w:pPr>
    </w:p>
    <w:p w14:paraId="1D2EC51D" w14:textId="4A69A056" w:rsidR="003C201D" w:rsidRPr="00C04304" w:rsidRDefault="003C201D" w:rsidP="003C201D">
      <w:pPr>
        <w:spacing w:before="120"/>
        <w:jc w:val="right"/>
        <w:rPr>
          <w:rFonts w:ascii="Calibri" w:hAnsi="Calibri" w:cs="Calibri"/>
          <w:sz w:val="20"/>
          <w:szCs w:val="20"/>
        </w:rPr>
      </w:pPr>
      <w:r w:rsidRPr="00C04304">
        <w:rPr>
          <w:rFonts w:ascii="Calibri" w:hAnsi="Calibri" w:cs="Calibri"/>
          <w:sz w:val="20"/>
          <w:szCs w:val="20"/>
        </w:rPr>
        <w:t>...................................., dnia ....................... 202</w:t>
      </w:r>
      <w:r w:rsidR="006D4DDB" w:rsidRPr="00C04304">
        <w:rPr>
          <w:rFonts w:ascii="Calibri" w:hAnsi="Calibri" w:cs="Calibri"/>
          <w:sz w:val="20"/>
          <w:szCs w:val="20"/>
        </w:rPr>
        <w:t>5</w:t>
      </w:r>
      <w:r w:rsidRPr="00C04304">
        <w:rPr>
          <w:rFonts w:ascii="Calibri" w:hAnsi="Calibri" w:cs="Calibri"/>
          <w:sz w:val="20"/>
          <w:szCs w:val="20"/>
        </w:rPr>
        <w:t xml:space="preserve"> r.</w:t>
      </w:r>
    </w:p>
    <w:p w14:paraId="264CA123" w14:textId="77777777" w:rsidR="00DA509A" w:rsidRPr="00C04304" w:rsidRDefault="00DA509A" w:rsidP="00DA509A">
      <w:pPr>
        <w:ind w:right="39"/>
        <w:rPr>
          <w:rFonts w:ascii="Calibri" w:hAnsi="Calibri" w:cs="Calibri"/>
          <w:sz w:val="20"/>
          <w:szCs w:val="20"/>
        </w:rPr>
      </w:pPr>
    </w:p>
    <w:p w14:paraId="64CE7449" w14:textId="259F4683" w:rsidR="00844E9B" w:rsidRPr="00C04304" w:rsidRDefault="00DA509A" w:rsidP="003C201D">
      <w:pPr>
        <w:spacing w:before="120"/>
        <w:rPr>
          <w:rFonts w:ascii="Calibri" w:hAnsi="Calibri" w:cs="Calibri"/>
          <w:sz w:val="20"/>
          <w:szCs w:val="20"/>
        </w:rPr>
      </w:pPr>
      <w:r w:rsidRPr="00C04304">
        <w:rPr>
          <w:rFonts w:ascii="Calibri" w:hAnsi="Calibri" w:cs="Calibri"/>
          <w:sz w:val="20"/>
          <w:szCs w:val="20"/>
        </w:rPr>
        <w:t>.............................................................</w:t>
      </w:r>
      <w:r w:rsidR="00D22BE4" w:rsidRPr="00C04304">
        <w:rPr>
          <w:rFonts w:ascii="Calibri" w:hAnsi="Calibri" w:cs="Calibri"/>
          <w:sz w:val="20"/>
          <w:szCs w:val="20"/>
        </w:rPr>
        <w:t xml:space="preserve">      </w:t>
      </w:r>
      <w:r w:rsidR="00844E9B" w:rsidRPr="00C04304">
        <w:rPr>
          <w:rFonts w:ascii="Calibri" w:hAnsi="Calibri" w:cs="Calibri"/>
          <w:sz w:val="20"/>
          <w:szCs w:val="20"/>
        </w:rPr>
        <w:t xml:space="preserve">                                                    </w:t>
      </w:r>
    </w:p>
    <w:p w14:paraId="5F4FF3AD" w14:textId="683147DF" w:rsidR="00DA509A" w:rsidRPr="00C04304" w:rsidRDefault="00844E9B" w:rsidP="00844E9B">
      <w:pPr>
        <w:spacing w:before="120"/>
        <w:rPr>
          <w:rFonts w:ascii="Calibri" w:hAnsi="Calibri" w:cs="Calibri"/>
          <w:sz w:val="20"/>
          <w:szCs w:val="20"/>
        </w:rPr>
      </w:pPr>
      <w:r w:rsidRPr="00C04304">
        <w:rPr>
          <w:rFonts w:ascii="Calibri" w:hAnsi="Calibri" w:cs="Calibri"/>
          <w:sz w:val="20"/>
          <w:szCs w:val="20"/>
        </w:rPr>
        <w:t xml:space="preserve">      </w:t>
      </w:r>
      <w:r w:rsidR="00910410" w:rsidRPr="00C04304">
        <w:rPr>
          <w:rFonts w:ascii="Calibri" w:eastAsia="Batang" w:hAnsi="Calibri" w:cs="Calibri"/>
          <w:i/>
          <w:sz w:val="20"/>
          <w:szCs w:val="20"/>
        </w:rPr>
        <w:t xml:space="preserve"> (N</w:t>
      </w:r>
      <w:r w:rsidR="00D22BE4" w:rsidRPr="00C04304">
        <w:rPr>
          <w:rFonts w:ascii="Calibri" w:eastAsia="Batang" w:hAnsi="Calibri" w:cs="Calibri"/>
          <w:i/>
          <w:sz w:val="20"/>
          <w:szCs w:val="20"/>
        </w:rPr>
        <w:t>azwa i adres Wykonawcy)</w:t>
      </w:r>
    </w:p>
    <w:p w14:paraId="194427EA" w14:textId="77777777" w:rsidR="00DA509A" w:rsidRPr="00C04304" w:rsidRDefault="00DA509A" w:rsidP="00DA509A">
      <w:pPr>
        <w:ind w:right="39"/>
        <w:rPr>
          <w:rFonts w:ascii="Calibri" w:eastAsia="Batang" w:hAnsi="Calibri" w:cs="Calibri"/>
          <w:i/>
          <w:sz w:val="20"/>
          <w:szCs w:val="20"/>
        </w:rPr>
      </w:pPr>
    </w:p>
    <w:p w14:paraId="07D5D678" w14:textId="77777777" w:rsidR="00606FBF" w:rsidRPr="00C04304" w:rsidRDefault="00606FBF" w:rsidP="00CF16C9">
      <w:pPr>
        <w:jc w:val="center"/>
        <w:rPr>
          <w:rFonts w:ascii="Calibri" w:hAnsi="Calibri" w:cs="Calibri"/>
          <w:b/>
          <w:sz w:val="20"/>
          <w:szCs w:val="20"/>
        </w:rPr>
      </w:pPr>
    </w:p>
    <w:p w14:paraId="35372483" w14:textId="77777777" w:rsidR="00606FBF" w:rsidRPr="00C04304" w:rsidRDefault="00606FBF" w:rsidP="00CF16C9">
      <w:pPr>
        <w:jc w:val="center"/>
        <w:rPr>
          <w:rFonts w:ascii="Calibri" w:hAnsi="Calibri" w:cs="Calibri"/>
          <w:b/>
          <w:sz w:val="20"/>
          <w:szCs w:val="20"/>
        </w:rPr>
      </w:pPr>
    </w:p>
    <w:p w14:paraId="16F85F9B" w14:textId="4515CF14" w:rsidR="00CF16C9" w:rsidRPr="00C04304" w:rsidRDefault="00612F9F" w:rsidP="00CF16C9">
      <w:pPr>
        <w:jc w:val="center"/>
        <w:rPr>
          <w:rFonts w:ascii="Calibri" w:hAnsi="Calibri" w:cs="Calibri"/>
          <w:b/>
          <w:sz w:val="20"/>
          <w:szCs w:val="20"/>
        </w:rPr>
      </w:pPr>
      <w:r w:rsidRPr="00F45F04">
        <w:rPr>
          <w:rFonts w:ascii="Calibri" w:hAnsi="Calibri" w:cs="Calibri"/>
          <w:b/>
          <w:sz w:val="20"/>
          <w:szCs w:val="20"/>
        </w:rPr>
        <w:t xml:space="preserve">WYKAZ </w:t>
      </w:r>
      <w:r w:rsidR="00042B8F" w:rsidRPr="00F45F04">
        <w:rPr>
          <w:rFonts w:ascii="Calibri" w:hAnsi="Calibri" w:cs="Calibri"/>
          <w:b/>
          <w:sz w:val="20"/>
          <w:szCs w:val="20"/>
        </w:rPr>
        <w:t>OFEROWANYCH</w:t>
      </w:r>
      <w:r w:rsidR="00F7088C" w:rsidRPr="00F45F04">
        <w:rPr>
          <w:rFonts w:ascii="Calibri" w:hAnsi="Calibri" w:cs="Calibri"/>
          <w:b/>
          <w:sz w:val="20"/>
          <w:szCs w:val="20"/>
        </w:rPr>
        <w:t xml:space="preserve"> </w:t>
      </w:r>
      <w:r w:rsidR="00D6418B" w:rsidRPr="00F45F04">
        <w:rPr>
          <w:rFonts w:ascii="Calibri" w:hAnsi="Calibri" w:cs="Calibri"/>
          <w:b/>
          <w:sz w:val="20"/>
          <w:szCs w:val="20"/>
        </w:rPr>
        <w:t>URZĄDZEŃ</w:t>
      </w:r>
      <w:r w:rsidR="00781F5E" w:rsidRPr="00F45F04">
        <w:rPr>
          <w:rFonts w:ascii="Calibri" w:hAnsi="Calibri" w:cs="Calibri"/>
          <w:b/>
          <w:sz w:val="20"/>
          <w:szCs w:val="20"/>
        </w:rPr>
        <w:t>/OPROGRAMOWANIA</w:t>
      </w:r>
    </w:p>
    <w:p w14:paraId="26A1978B" w14:textId="77777777" w:rsidR="00CF16C9" w:rsidRPr="00C04304" w:rsidRDefault="00CF16C9" w:rsidP="00CF16C9">
      <w:pPr>
        <w:jc w:val="center"/>
        <w:rPr>
          <w:rFonts w:ascii="Calibri" w:hAnsi="Calibri" w:cs="Calibri"/>
          <w:b/>
          <w:sz w:val="20"/>
          <w:szCs w:val="20"/>
        </w:rPr>
      </w:pPr>
    </w:p>
    <w:p w14:paraId="3C292C18" w14:textId="66B607D7" w:rsidR="00CF16C9" w:rsidRPr="00C04304" w:rsidRDefault="00CF16C9" w:rsidP="00CF16C9">
      <w:pPr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color w:val="EE0000"/>
          <w:sz w:val="20"/>
          <w:szCs w:val="20"/>
        </w:rPr>
        <w:t>PRZEDMIOTOWE ŚRODKI DOWODOWE – ZŁOŻYĆ Z OFERTĄ</w:t>
      </w:r>
    </w:p>
    <w:p w14:paraId="54F301CB" w14:textId="77777777" w:rsidR="00F7088C" w:rsidRPr="00C04304" w:rsidRDefault="00F7088C" w:rsidP="009B5A9D">
      <w:pPr>
        <w:jc w:val="center"/>
        <w:rPr>
          <w:rFonts w:ascii="Calibri" w:hAnsi="Calibri" w:cs="Calibri"/>
          <w:b/>
          <w:sz w:val="20"/>
          <w:szCs w:val="20"/>
        </w:rPr>
      </w:pPr>
    </w:p>
    <w:p w14:paraId="0998A702" w14:textId="77777777" w:rsidR="003C201D" w:rsidRPr="00C04304" w:rsidRDefault="003C201D" w:rsidP="000F33FF">
      <w:pPr>
        <w:shd w:val="clear" w:color="auto" w:fill="DAE9F7" w:themeFill="text2" w:themeFillTint="1A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0E0ED2FB" w14:textId="5F1E272F" w:rsidR="00DB1A03" w:rsidRPr="00C04304" w:rsidRDefault="00997A0E" w:rsidP="000F33FF">
      <w:pPr>
        <w:shd w:val="clear" w:color="auto" w:fill="DAE9F7" w:themeFill="text2" w:themeFillTint="1A"/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bCs/>
          <w:iCs/>
          <w:sz w:val="20"/>
          <w:szCs w:val="20"/>
        </w:rPr>
        <w:t>„</w:t>
      </w:r>
      <w:bookmarkStart w:id="0" w:name="_Hlk190341076"/>
      <w:r w:rsidR="000F33FF" w:rsidRPr="00C04304">
        <w:rPr>
          <w:rFonts w:ascii="Calibri" w:hAnsi="Calibri" w:cs="Calibri"/>
          <w:b/>
          <w:color w:val="000000" w:themeColor="text1"/>
          <w:sz w:val="20"/>
          <w:szCs w:val="20"/>
        </w:rPr>
        <w:t xml:space="preserve">Podniesienie poziomu </w:t>
      </w:r>
      <w:proofErr w:type="spellStart"/>
      <w:r w:rsidR="000F33FF" w:rsidRPr="00C04304">
        <w:rPr>
          <w:rFonts w:ascii="Calibri" w:hAnsi="Calibri" w:cs="Calibri"/>
          <w:b/>
          <w:color w:val="000000" w:themeColor="text1"/>
          <w:sz w:val="20"/>
          <w:szCs w:val="20"/>
        </w:rPr>
        <w:t>cyberbezpieczeństwa</w:t>
      </w:r>
      <w:proofErr w:type="spellEnd"/>
      <w:r w:rsidR="000F33FF" w:rsidRPr="00C04304">
        <w:rPr>
          <w:rFonts w:ascii="Calibri" w:hAnsi="Calibri" w:cs="Calibri"/>
          <w:b/>
          <w:color w:val="000000" w:themeColor="text1"/>
          <w:sz w:val="20"/>
          <w:szCs w:val="20"/>
        </w:rPr>
        <w:t xml:space="preserve"> w Urzędzie Gminy w Smykowie oraz jednostkach podległych w ramach projektu grantowego „</w:t>
      </w:r>
      <w:proofErr w:type="spellStart"/>
      <w:r w:rsidR="000F33FF" w:rsidRPr="00C04304">
        <w:rPr>
          <w:rFonts w:ascii="Calibri" w:hAnsi="Calibri" w:cs="Calibri"/>
          <w:b/>
          <w:color w:val="000000" w:themeColor="text1"/>
          <w:sz w:val="20"/>
          <w:szCs w:val="20"/>
        </w:rPr>
        <w:t>Cyberbezpieczny</w:t>
      </w:r>
      <w:proofErr w:type="spellEnd"/>
      <w:r w:rsidR="000F33FF" w:rsidRPr="00C04304">
        <w:rPr>
          <w:rFonts w:ascii="Calibri" w:hAnsi="Calibri" w:cs="Calibri"/>
          <w:b/>
          <w:color w:val="000000" w:themeColor="text1"/>
          <w:sz w:val="20"/>
          <w:szCs w:val="20"/>
        </w:rPr>
        <w:t xml:space="preserve"> samorząd” poprzez zakup, dostawę oraz wdrożenie urządzeń do zabezpieczenia sieci - II etap</w:t>
      </w:r>
      <w:bookmarkEnd w:id="0"/>
      <w:r w:rsidR="001550AE" w:rsidRPr="00C04304">
        <w:rPr>
          <w:rFonts w:ascii="Calibri" w:hAnsi="Calibri" w:cs="Calibri"/>
          <w:b/>
          <w:bCs/>
          <w:iCs/>
          <w:sz w:val="20"/>
          <w:szCs w:val="20"/>
        </w:rPr>
        <w:t>”</w:t>
      </w:r>
    </w:p>
    <w:p w14:paraId="1166147F" w14:textId="77777777" w:rsidR="003C201D" w:rsidRPr="00C04304" w:rsidRDefault="003C201D" w:rsidP="000F33FF">
      <w:pPr>
        <w:shd w:val="clear" w:color="auto" w:fill="DAE9F7" w:themeFill="text2" w:themeFillTint="1A"/>
        <w:spacing w:line="276" w:lineRule="auto"/>
        <w:jc w:val="center"/>
        <w:rPr>
          <w:rFonts w:ascii="Calibri" w:hAnsi="Calibri" w:cs="Calibri"/>
          <w:b/>
          <w:bCs/>
          <w:sz w:val="20"/>
          <w:szCs w:val="20"/>
        </w:rPr>
      </w:pPr>
    </w:p>
    <w:p w14:paraId="027AAC82" w14:textId="77777777" w:rsidR="00606FBF" w:rsidRPr="00C04304" w:rsidRDefault="00DB1A03" w:rsidP="009B5A9D">
      <w:pPr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sz w:val="20"/>
          <w:szCs w:val="20"/>
        </w:rPr>
        <w:br/>
      </w:r>
    </w:p>
    <w:p w14:paraId="789090A3" w14:textId="24325966" w:rsidR="001640CC" w:rsidRPr="00C04304" w:rsidRDefault="001640CC" w:rsidP="000E7F34">
      <w:pPr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sz w:val="20"/>
          <w:szCs w:val="20"/>
        </w:rPr>
        <w:t xml:space="preserve">CZĘŚĆ NR </w:t>
      </w:r>
      <w:r w:rsidR="006439A0">
        <w:rPr>
          <w:rFonts w:ascii="Calibri" w:hAnsi="Calibri" w:cs="Calibri"/>
          <w:b/>
          <w:sz w:val="20"/>
          <w:szCs w:val="20"/>
        </w:rPr>
        <w:t>1</w:t>
      </w:r>
    </w:p>
    <w:p w14:paraId="7A9A6334" w14:textId="77777777" w:rsidR="00CA069B" w:rsidRPr="00C04304" w:rsidRDefault="00CA069B" w:rsidP="00C50BE7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tbl>
      <w:tblPr>
        <w:tblW w:w="9209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3408"/>
        <w:gridCol w:w="5381"/>
      </w:tblGrid>
      <w:tr w:rsidR="00CD53ED" w:rsidRPr="00C04304" w14:paraId="765E9C61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C32AD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80E9CB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5ED82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Wypełnia Wykonawca </w:t>
            </w: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</w:p>
          <w:p w14:paraId="7EC5691E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Należy podać Nazwę i Model lub inny opis pozwalający na jednoznaczną identyfikację zaoferowanego przedmiotu zamówienia)</w:t>
            </w:r>
          </w:p>
        </w:tc>
      </w:tr>
      <w:tr w:rsidR="00CD53ED" w:rsidRPr="00C04304" w14:paraId="1B6E80D0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871" w14:textId="77777777" w:rsidR="00CD53ED" w:rsidRPr="00C04304" w:rsidRDefault="00CD53ED" w:rsidP="00BB1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BFCA0" w14:textId="66E20CB9" w:rsidR="00CD53ED" w:rsidRPr="00C04304" w:rsidRDefault="00B40537" w:rsidP="00BB160F">
            <w:pPr>
              <w:rPr>
                <w:rFonts w:ascii="Calibri" w:hAnsi="Calibri" w:cs="Calibri"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Serwer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232E7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6D987E04" w14:textId="210A868B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377ED7A4" w14:textId="77777777" w:rsidR="00CD53ED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  <w:p w14:paraId="3BF75B18" w14:textId="3793527C" w:rsidR="00B31443" w:rsidRPr="00B31443" w:rsidRDefault="00B31443" w:rsidP="001070D3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B31443">
              <w:rPr>
                <w:rFonts w:ascii="Calibri" w:hAnsi="Calibri" w:cs="Calibri"/>
                <w:b/>
                <w:sz w:val="20"/>
                <w:szCs w:val="20"/>
              </w:rPr>
              <w:t>Model procesora ……………………………….</w:t>
            </w:r>
          </w:p>
        </w:tc>
      </w:tr>
      <w:tr w:rsidR="00B40537" w:rsidRPr="00C04304" w14:paraId="0A47653C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6502" w14:textId="3D625D61" w:rsidR="00B40537" w:rsidRPr="00C04304" w:rsidRDefault="00B40537" w:rsidP="00BB1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5CC41" w14:textId="5FFDA973" w:rsidR="00B40537" w:rsidRPr="00C04304" w:rsidRDefault="00DD6DAD" w:rsidP="00BB160F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Serwer NAS dla gminy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CB9D6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61522F57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764B0284" w14:textId="77777777" w:rsidR="00B40537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  <w:p w14:paraId="0DC99AE1" w14:textId="36AC7678" w:rsidR="00B31443" w:rsidRPr="00C04304" w:rsidRDefault="00B31443" w:rsidP="001070D3">
            <w:pPr>
              <w:rPr>
                <w:rFonts w:ascii="Calibri" w:hAnsi="Calibri" w:cs="Calibri"/>
                <w:sz w:val="20"/>
                <w:szCs w:val="20"/>
              </w:rPr>
            </w:pPr>
            <w:r w:rsidRPr="00B31443">
              <w:rPr>
                <w:rFonts w:ascii="Calibri" w:hAnsi="Calibri" w:cs="Calibri"/>
                <w:b/>
                <w:sz w:val="20"/>
                <w:szCs w:val="20"/>
              </w:rPr>
              <w:t>Model procesora ……………………………….</w:t>
            </w:r>
          </w:p>
        </w:tc>
      </w:tr>
      <w:tr w:rsidR="00B40537" w:rsidRPr="00C04304" w14:paraId="51DDB615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61525" w14:textId="01A52078" w:rsidR="00B40537" w:rsidRPr="00C04304" w:rsidRDefault="00B40537" w:rsidP="00BB1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5F400" w14:textId="3D9F8D5A" w:rsidR="00B40537" w:rsidRPr="00C04304" w:rsidRDefault="00C63119" w:rsidP="00BB160F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Serwer NAS dla GOPS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8BBE2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409CA584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50509F35" w14:textId="77777777" w:rsidR="00B40537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  <w:p w14:paraId="06BE6963" w14:textId="3FF890A4" w:rsidR="00B31443" w:rsidRPr="00C04304" w:rsidRDefault="00B31443" w:rsidP="001070D3">
            <w:pPr>
              <w:rPr>
                <w:rFonts w:ascii="Calibri" w:hAnsi="Calibri" w:cs="Calibri"/>
                <w:sz w:val="20"/>
                <w:szCs w:val="20"/>
              </w:rPr>
            </w:pPr>
            <w:r w:rsidRPr="00B31443">
              <w:rPr>
                <w:rFonts w:ascii="Calibri" w:hAnsi="Calibri" w:cs="Calibri"/>
                <w:b/>
                <w:sz w:val="20"/>
                <w:szCs w:val="20"/>
              </w:rPr>
              <w:t>Model procesora ……………………………….</w:t>
            </w:r>
          </w:p>
        </w:tc>
      </w:tr>
      <w:tr w:rsidR="00B40537" w:rsidRPr="00C04304" w14:paraId="3725BA21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4FF96" w14:textId="36DB40FC" w:rsidR="00B40537" w:rsidRPr="00C04304" w:rsidRDefault="00B40537" w:rsidP="00BB160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4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3E1815" w14:textId="7734A157" w:rsidR="00B40537" w:rsidRPr="00C04304" w:rsidRDefault="003F61DF" w:rsidP="00BB160F">
            <w:pPr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Serwer NAS dla przedszkola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3BB1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4B16C7DF" w14:textId="77777777" w:rsidR="001070D3" w:rsidRPr="00C04304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3225E600" w14:textId="77777777" w:rsidR="00B40537" w:rsidRDefault="001070D3" w:rsidP="001070D3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  <w:p w14:paraId="7F2E8809" w14:textId="72F568F6" w:rsidR="00B31443" w:rsidRPr="00C04304" w:rsidRDefault="00B31443" w:rsidP="001070D3">
            <w:pPr>
              <w:rPr>
                <w:rFonts w:ascii="Calibri" w:hAnsi="Calibri" w:cs="Calibri"/>
                <w:sz w:val="20"/>
                <w:szCs w:val="20"/>
              </w:rPr>
            </w:pPr>
            <w:r w:rsidRPr="00B31443">
              <w:rPr>
                <w:rFonts w:ascii="Calibri" w:hAnsi="Calibri" w:cs="Calibri"/>
                <w:b/>
                <w:sz w:val="20"/>
                <w:szCs w:val="20"/>
              </w:rPr>
              <w:t>Model procesora ……………………………….</w:t>
            </w:r>
          </w:p>
        </w:tc>
      </w:tr>
    </w:tbl>
    <w:p w14:paraId="3AE66888" w14:textId="77777777" w:rsidR="00CA069B" w:rsidRPr="00C04304" w:rsidRDefault="00CA069B" w:rsidP="00C50BE7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p w14:paraId="7A7C3ED0" w14:textId="69D5061A" w:rsidR="009C0564" w:rsidRPr="00C04304" w:rsidRDefault="009C0564" w:rsidP="009C0564">
      <w:pPr>
        <w:jc w:val="center"/>
        <w:rPr>
          <w:rFonts w:ascii="Calibri" w:hAnsi="Calibri" w:cs="Calibri"/>
          <w:b/>
          <w:sz w:val="20"/>
          <w:szCs w:val="20"/>
        </w:rPr>
      </w:pPr>
      <w:r w:rsidRPr="00C04304">
        <w:rPr>
          <w:rFonts w:ascii="Calibri" w:hAnsi="Calibri" w:cs="Calibri"/>
          <w:b/>
          <w:sz w:val="20"/>
          <w:szCs w:val="20"/>
        </w:rPr>
        <w:t xml:space="preserve">CZĘŚĆ NR </w:t>
      </w:r>
      <w:r w:rsidR="007418D1">
        <w:rPr>
          <w:rFonts w:ascii="Calibri" w:hAnsi="Calibri" w:cs="Calibri"/>
          <w:b/>
          <w:sz w:val="20"/>
          <w:szCs w:val="20"/>
        </w:rPr>
        <w:t>2</w:t>
      </w:r>
    </w:p>
    <w:p w14:paraId="0B82AF39" w14:textId="77777777" w:rsidR="009C0564" w:rsidRPr="00C04304" w:rsidRDefault="009C0564" w:rsidP="009C0564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tbl>
      <w:tblPr>
        <w:tblW w:w="9209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3408"/>
        <w:gridCol w:w="5381"/>
      </w:tblGrid>
      <w:tr w:rsidR="009C0564" w:rsidRPr="00C04304" w14:paraId="002A6C03" w14:textId="77777777" w:rsidTr="00BB160F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C259" w14:textId="77777777" w:rsidR="009C0564" w:rsidRPr="00C04304" w:rsidRDefault="009C0564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C94A35B" w14:textId="77777777" w:rsidR="009C0564" w:rsidRPr="00C04304" w:rsidRDefault="009C0564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Nazwa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B976C" w14:textId="77777777" w:rsidR="009C0564" w:rsidRPr="00C04304" w:rsidRDefault="009C0564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Wypełnia Wykonawca </w:t>
            </w: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br/>
            </w:r>
          </w:p>
          <w:p w14:paraId="37FD015F" w14:textId="77777777" w:rsidR="009C0564" w:rsidRPr="00C04304" w:rsidRDefault="009C0564" w:rsidP="00BB160F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Należy podać Nazwę i Model lub inny opis pozwalający na jednoznaczną identyfikację zaoferowanego przedmiotu zamówienia)</w:t>
            </w:r>
          </w:p>
        </w:tc>
      </w:tr>
      <w:tr w:rsidR="006F69CF" w:rsidRPr="00C04304" w14:paraId="1BE3B8C9" w14:textId="77777777" w:rsidTr="00C04304">
        <w:trPr>
          <w:trHeight w:val="567"/>
          <w:jc w:val="center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B0F64" w14:textId="1B72E5C5" w:rsidR="006F69CF" w:rsidRPr="00C04304" w:rsidRDefault="006F69CF" w:rsidP="006F69CF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A5408" w14:textId="68DD87BB" w:rsidR="006F69CF" w:rsidRPr="00C04304" w:rsidRDefault="00C04304" w:rsidP="0099695F">
            <w:pPr>
              <w:rPr>
                <w:rFonts w:ascii="Calibri" w:hAnsi="Calibri" w:cs="Calibri"/>
                <w:bCs/>
                <w:color w:val="000000"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Agregat prądotwórczy</w:t>
            </w:r>
          </w:p>
        </w:tc>
        <w:tc>
          <w:tcPr>
            <w:tcW w:w="5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A7DF" w14:textId="77777777" w:rsidR="00C22132" w:rsidRPr="00C04304" w:rsidRDefault="00C22132" w:rsidP="00C2213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Pełna nazwa: ………</w:t>
            </w:r>
          </w:p>
          <w:p w14:paraId="297DE4D7" w14:textId="77777777" w:rsidR="00C22132" w:rsidRPr="00C04304" w:rsidRDefault="00C22132" w:rsidP="00C22132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Model: ………………..</w:t>
            </w:r>
          </w:p>
          <w:p w14:paraId="5146958A" w14:textId="5DC0C2E0" w:rsidR="006F69CF" w:rsidRPr="00C04304" w:rsidRDefault="00C22132" w:rsidP="00C22132">
            <w:pPr>
              <w:rPr>
                <w:rFonts w:ascii="Calibri" w:hAnsi="Calibri" w:cs="Calibri"/>
                <w:sz w:val="20"/>
                <w:szCs w:val="20"/>
              </w:rPr>
            </w:pPr>
            <w:r w:rsidRPr="00C04304">
              <w:rPr>
                <w:rFonts w:ascii="Calibri" w:hAnsi="Calibri" w:cs="Calibri"/>
                <w:b/>
                <w:bCs/>
                <w:sz w:val="20"/>
                <w:szCs w:val="20"/>
              </w:rPr>
              <w:t>Kod producenta (jeśli producent go udostępnia) ……….</w:t>
            </w:r>
          </w:p>
        </w:tc>
      </w:tr>
    </w:tbl>
    <w:p w14:paraId="368E461F" w14:textId="77777777" w:rsidR="0074345B" w:rsidRPr="00C04304" w:rsidRDefault="0074345B" w:rsidP="00C50BE7">
      <w:pPr>
        <w:rPr>
          <w:rFonts w:ascii="Calibri" w:hAnsi="Calibri" w:cs="Calibri"/>
          <w:b/>
          <w:bCs/>
          <w:sz w:val="20"/>
          <w:szCs w:val="20"/>
          <w:u w:val="single"/>
        </w:rPr>
      </w:pPr>
    </w:p>
    <w:sectPr w:rsidR="0074345B" w:rsidRPr="00C04304" w:rsidSect="00E05476">
      <w:headerReference w:type="default" r:id="rId11"/>
      <w:footerReference w:type="even" r:id="rId12"/>
      <w:footerReference w:type="default" r:id="rId13"/>
      <w:pgSz w:w="11906" w:h="16838"/>
      <w:pgMar w:top="993" w:right="1135" w:bottom="1418" w:left="1418" w:header="284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209CD" w14:textId="77777777" w:rsidR="00704965" w:rsidRDefault="00704965">
      <w:r>
        <w:separator/>
      </w:r>
    </w:p>
  </w:endnote>
  <w:endnote w:type="continuationSeparator" w:id="0">
    <w:p w14:paraId="46F5E4C0" w14:textId="77777777" w:rsidR="00704965" w:rsidRDefault="007049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22D5D" w14:textId="77777777" w:rsidR="006803CC" w:rsidRDefault="006803CC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A30EC2" w14:textId="77777777" w:rsidR="006803CC" w:rsidRDefault="006803CC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6E5DDB" w14:textId="4FA6993E" w:rsidR="005F09A0" w:rsidRPr="006B5939" w:rsidRDefault="00F814C7">
    <w:pPr>
      <w:pStyle w:val="Stopka"/>
      <w:jc w:val="center"/>
      <w:rPr>
        <w:rFonts w:ascii="Calibri" w:hAnsi="Calibri" w:cs="Calibri"/>
        <w:sz w:val="18"/>
        <w:szCs w:val="18"/>
      </w:rPr>
    </w:pPr>
    <w:r w:rsidRPr="006B5939">
      <w:rPr>
        <w:rFonts w:ascii="Calibri" w:hAnsi="Calibri" w:cs="Calibri"/>
        <w:i/>
        <w:sz w:val="18"/>
        <w:szCs w:val="18"/>
      </w:rPr>
      <w:t>Dokument należy podpisać kwalifikowanym podpisem elektronicznym lub podpisem zaufanym lub elektronicznym podpisem osobistym</w:t>
    </w:r>
  </w:p>
  <w:p w14:paraId="7CAB7F82" w14:textId="77777777" w:rsidR="005F09A0" w:rsidRPr="006B5939" w:rsidRDefault="005F09A0">
    <w:pPr>
      <w:pStyle w:val="Stopka"/>
      <w:jc w:val="center"/>
      <w:rPr>
        <w:rFonts w:ascii="Calibri" w:hAnsi="Calibri" w:cs="Calibri"/>
        <w:sz w:val="18"/>
        <w:szCs w:val="18"/>
      </w:rPr>
    </w:pPr>
  </w:p>
  <w:p w14:paraId="07A8B66C" w14:textId="2D43886D" w:rsidR="006803CC" w:rsidRPr="006B5939" w:rsidRDefault="005F09A0" w:rsidP="005F09A0">
    <w:pPr>
      <w:pStyle w:val="Stopka"/>
      <w:jc w:val="center"/>
      <w:rPr>
        <w:rFonts w:ascii="Calibri" w:hAnsi="Calibri" w:cs="Calibri"/>
        <w:sz w:val="18"/>
        <w:szCs w:val="18"/>
      </w:rPr>
    </w:pPr>
    <w:r w:rsidRPr="006B5939">
      <w:rPr>
        <w:rFonts w:ascii="Calibri" w:hAnsi="Calibri" w:cs="Calibri"/>
        <w:sz w:val="18"/>
        <w:szCs w:val="18"/>
      </w:rPr>
      <w:fldChar w:fldCharType="begin"/>
    </w:r>
    <w:r w:rsidRPr="006B5939">
      <w:rPr>
        <w:rFonts w:ascii="Calibri" w:hAnsi="Calibri" w:cs="Calibri"/>
        <w:sz w:val="18"/>
        <w:szCs w:val="18"/>
      </w:rPr>
      <w:instrText>PAGE   \* MERGEFORMAT</w:instrText>
    </w:r>
    <w:r w:rsidRPr="006B5939">
      <w:rPr>
        <w:rFonts w:ascii="Calibri" w:hAnsi="Calibri" w:cs="Calibri"/>
        <w:sz w:val="18"/>
        <w:szCs w:val="18"/>
      </w:rPr>
      <w:fldChar w:fldCharType="separate"/>
    </w:r>
    <w:r w:rsidRPr="006B5939">
      <w:rPr>
        <w:rFonts w:ascii="Calibri" w:hAnsi="Calibri" w:cs="Calibri"/>
        <w:sz w:val="18"/>
        <w:szCs w:val="18"/>
        <w:lang w:val="pl-PL"/>
      </w:rPr>
      <w:t>2</w:t>
    </w:r>
    <w:r w:rsidRPr="006B5939">
      <w:rPr>
        <w:rFonts w:ascii="Calibri" w:hAnsi="Calibri" w:cs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CE327E" w14:textId="77777777" w:rsidR="00704965" w:rsidRDefault="00704965">
      <w:r>
        <w:separator/>
      </w:r>
    </w:p>
  </w:footnote>
  <w:footnote w:type="continuationSeparator" w:id="0">
    <w:p w14:paraId="49CC433E" w14:textId="77777777" w:rsidR="00704965" w:rsidRDefault="007049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0C197" w14:textId="77777777" w:rsidR="00E05476" w:rsidRPr="00E05476" w:rsidRDefault="00E05476" w:rsidP="00E05476">
    <w:pPr>
      <w:pStyle w:val="Nagwek"/>
      <w:rPr>
        <w:rFonts w:ascii="Calibri" w:hAnsi="Calibri" w:cs="Calibri"/>
      </w:rPr>
    </w:pPr>
    <w:bookmarkStart w:id="1" w:name="_Hlk10445417"/>
    <w:bookmarkStart w:id="2" w:name="_Hlk10445418"/>
    <w:bookmarkStart w:id="3" w:name="_Hlk10445446"/>
    <w:bookmarkStart w:id="4" w:name="_Hlk10445447"/>
    <w:bookmarkStart w:id="5" w:name="_Hlk10445479"/>
    <w:bookmarkStart w:id="6" w:name="_Hlk10445480"/>
  </w:p>
  <w:bookmarkEnd w:id="1"/>
  <w:bookmarkEnd w:id="2"/>
  <w:bookmarkEnd w:id="3"/>
  <w:bookmarkEnd w:id="4"/>
  <w:bookmarkEnd w:id="5"/>
  <w:bookmarkEnd w:id="6"/>
  <w:p w14:paraId="01DCA97D" w14:textId="272818C7" w:rsidR="006803CC" w:rsidRPr="00E05476" w:rsidRDefault="00E05476" w:rsidP="00E05476">
    <w:pPr>
      <w:pStyle w:val="Nagwek"/>
      <w:rPr>
        <w:rFonts w:ascii="Calibri" w:hAnsi="Calibri" w:cs="Calibri"/>
        <w:bCs/>
        <w:sz w:val="20"/>
      </w:rPr>
    </w:pPr>
    <w:r w:rsidRPr="00E05476">
      <w:rPr>
        <w:rFonts w:ascii="Calibri" w:hAnsi="Calibri" w:cs="Calibri"/>
        <w:bCs/>
        <w:sz w:val="20"/>
      </w:rPr>
      <w:t>Nr referencyjny: Z.p.271.2.2026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6F2A8E"/>
    <w:multiLevelType w:val="multilevel"/>
    <w:tmpl w:val="815C439E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3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6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9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0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1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2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8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29" w15:restartNumberingAfterBreak="0">
    <w:nsid w:val="3F3807D9"/>
    <w:multiLevelType w:val="hybridMultilevel"/>
    <w:tmpl w:val="7B7A6A8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4733373"/>
    <w:multiLevelType w:val="hybridMultilevel"/>
    <w:tmpl w:val="28048F5E"/>
    <w:lvl w:ilvl="0" w:tplc="A4D058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5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4A8B7609"/>
    <w:multiLevelType w:val="hybridMultilevel"/>
    <w:tmpl w:val="1C1A8340"/>
    <w:lvl w:ilvl="0" w:tplc="34CE50C6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8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0" w15:restartNumberingAfterBreak="0">
    <w:nsid w:val="5BBA2F7E"/>
    <w:multiLevelType w:val="hybridMultilevel"/>
    <w:tmpl w:val="52282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3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5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E0D2981"/>
    <w:multiLevelType w:val="hybridMultilevel"/>
    <w:tmpl w:val="EEB09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9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1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2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7AF58A7"/>
    <w:multiLevelType w:val="hybridMultilevel"/>
    <w:tmpl w:val="944A6D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5" w15:restartNumberingAfterBreak="0">
    <w:nsid w:val="79BC7A80"/>
    <w:multiLevelType w:val="hybridMultilevel"/>
    <w:tmpl w:val="D28AA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7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135761396">
    <w:abstractNumId w:val="35"/>
  </w:num>
  <w:num w:numId="2" w16cid:durableId="2078243706">
    <w:abstractNumId w:val="42"/>
  </w:num>
  <w:num w:numId="3" w16cid:durableId="1270039742">
    <w:abstractNumId w:val="27"/>
  </w:num>
  <w:num w:numId="4" w16cid:durableId="2072264896">
    <w:abstractNumId w:val="24"/>
  </w:num>
  <w:num w:numId="5" w16cid:durableId="1517109438">
    <w:abstractNumId w:val="18"/>
  </w:num>
  <w:num w:numId="6" w16cid:durableId="1813327889">
    <w:abstractNumId w:val="32"/>
  </w:num>
  <w:num w:numId="7" w16cid:durableId="1247887007">
    <w:abstractNumId w:val="37"/>
  </w:num>
  <w:num w:numId="8" w16cid:durableId="243271180">
    <w:abstractNumId w:val="22"/>
  </w:num>
  <w:num w:numId="9" w16cid:durableId="993489495">
    <w:abstractNumId w:val="50"/>
  </w:num>
  <w:num w:numId="10" w16cid:durableId="1228303200">
    <w:abstractNumId w:val="57"/>
  </w:num>
  <w:num w:numId="11" w16cid:durableId="291251404">
    <w:abstractNumId w:val="19"/>
  </w:num>
  <w:num w:numId="12" w16cid:durableId="1468547568">
    <w:abstractNumId w:val="54"/>
  </w:num>
  <w:num w:numId="13" w16cid:durableId="1147360131">
    <w:abstractNumId w:val="56"/>
  </w:num>
  <w:num w:numId="14" w16cid:durableId="397703414">
    <w:abstractNumId w:val="12"/>
  </w:num>
  <w:num w:numId="15" w16cid:durableId="1075905858">
    <w:abstractNumId w:val="25"/>
  </w:num>
  <w:num w:numId="16" w16cid:durableId="1762020145">
    <w:abstractNumId w:val="31"/>
  </w:num>
  <w:num w:numId="17" w16cid:durableId="1435400424">
    <w:abstractNumId w:val="49"/>
  </w:num>
  <w:num w:numId="18" w16cid:durableId="494228195">
    <w:abstractNumId w:val="21"/>
  </w:num>
  <w:num w:numId="19" w16cid:durableId="459038890">
    <w:abstractNumId w:val="13"/>
  </w:num>
  <w:num w:numId="20" w16cid:durableId="780340870">
    <w:abstractNumId w:val="16"/>
  </w:num>
  <w:num w:numId="21" w16cid:durableId="1382559762">
    <w:abstractNumId w:val="43"/>
  </w:num>
  <w:num w:numId="22" w16cid:durableId="1347175820">
    <w:abstractNumId w:val="17"/>
  </w:num>
  <w:num w:numId="23" w16cid:durableId="1442265774">
    <w:abstractNumId w:val="48"/>
  </w:num>
  <w:num w:numId="24" w16cid:durableId="1881436023">
    <w:abstractNumId w:val="45"/>
  </w:num>
  <w:num w:numId="25" w16cid:durableId="19816013">
    <w:abstractNumId w:val="20"/>
  </w:num>
  <w:num w:numId="26" w16cid:durableId="26374333">
    <w:abstractNumId w:val="2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90542957">
    <w:abstractNumId w:val="51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87121293">
    <w:abstractNumId w:val="3"/>
  </w:num>
  <w:num w:numId="29" w16cid:durableId="368650520">
    <w:abstractNumId w:val="8"/>
  </w:num>
  <w:num w:numId="30" w16cid:durableId="692532127">
    <w:abstractNumId w:val="2"/>
  </w:num>
  <w:num w:numId="31" w16cid:durableId="695740046">
    <w:abstractNumId w:val="41"/>
  </w:num>
  <w:num w:numId="32" w16cid:durableId="1054232860">
    <w:abstractNumId w:val="10"/>
  </w:num>
  <w:num w:numId="33" w16cid:durableId="1784960910">
    <w:abstractNumId w:val="26"/>
  </w:num>
  <w:num w:numId="34" w16cid:durableId="808015901">
    <w:abstractNumId w:val="44"/>
  </w:num>
  <w:num w:numId="35" w16cid:durableId="482627849">
    <w:abstractNumId w:val="15"/>
  </w:num>
  <w:num w:numId="36" w16cid:durableId="2055539569">
    <w:abstractNumId w:val="52"/>
  </w:num>
  <w:num w:numId="37" w16cid:durableId="831063716">
    <w:abstractNumId w:val="14"/>
  </w:num>
  <w:num w:numId="38" w16cid:durableId="1752652892">
    <w:abstractNumId w:val="9"/>
  </w:num>
  <w:num w:numId="39" w16cid:durableId="151068521">
    <w:abstractNumId w:val="23"/>
  </w:num>
  <w:num w:numId="40" w16cid:durableId="1008366968">
    <w:abstractNumId w:val="38"/>
  </w:num>
  <w:num w:numId="41" w16cid:durableId="1606569571">
    <w:abstractNumId w:val="33"/>
  </w:num>
  <w:num w:numId="42" w16cid:durableId="1944453948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39484445">
    <w:abstractNumId w:val="55"/>
  </w:num>
  <w:num w:numId="44" w16cid:durableId="1958634620">
    <w:abstractNumId w:val="53"/>
  </w:num>
  <w:num w:numId="45" w16cid:durableId="602809940">
    <w:abstractNumId w:val="29"/>
  </w:num>
  <w:num w:numId="46" w16cid:durableId="536898290">
    <w:abstractNumId w:val="40"/>
  </w:num>
  <w:num w:numId="47" w16cid:durableId="456729173">
    <w:abstractNumId w:val="47"/>
  </w:num>
  <w:num w:numId="48" w16cid:durableId="181175040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053968453">
    <w:abstractNumId w:val="36"/>
  </w:num>
  <w:num w:numId="50" w16cid:durableId="160121111">
    <w:abstractNumId w:val="3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932"/>
    <w:rsid w:val="0000247F"/>
    <w:rsid w:val="00003029"/>
    <w:rsid w:val="0000347E"/>
    <w:rsid w:val="00005154"/>
    <w:rsid w:val="000065EB"/>
    <w:rsid w:val="000066DD"/>
    <w:rsid w:val="00006898"/>
    <w:rsid w:val="00006D71"/>
    <w:rsid w:val="000168ED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0F94"/>
    <w:rsid w:val="00041617"/>
    <w:rsid w:val="00041766"/>
    <w:rsid w:val="00042263"/>
    <w:rsid w:val="00042B17"/>
    <w:rsid w:val="00042B8F"/>
    <w:rsid w:val="00044B6B"/>
    <w:rsid w:val="00045E72"/>
    <w:rsid w:val="00047EF2"/>
    <w:rsid w:val="00054ACB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200B"/>
    <w:rsid w:val="00084151"/>
    <w:rsid w:val="000858B3"/>
    <w:rsid w:val="00087118"/>
    <w:rsid w:val="00090A82"/>
    <w:rsid w:val="00094AC8"/>
    <w:rsid w:val="000970DD"/>
    <w:rsid w:val="000A0528"/>
    <w:rsid w:val="000A1940"/>
    <w:rsid w:val="000A1981"/>
    <w:rsid w:val="000A27ED"/>
    <w:rsid w:val="000A2E23"/>
    <w:rsid w:val="000A3BB7"/>
    <w:rsid w:val="000A660B"/>
    <w:rsid w:val="000B0B94"/>
    <w:rsid w:val="000B0FF6"/>
    <w:rsid w:val="000B1874"/>
    <w:rsid w:val="000B2EE7"/>
    <w:rsid w:val="000B37AC"/>
    <w:rsid w:val="000C152C"/>
    <w:rsid w:val="000C1FE3"/>
    <w:rsid w:val="000C2688"/>
    <w:rsid w:val="000C2C3C"/>
    <w:rsid w:val="000C3646"/>
    <w:rsid w:val="000D3605"/>
    <w:rsid w:val="000D40FD"/>
    <w:rsid w:val="000E05B9"/>
    <w:rsid w:val="000E4E2A"/>
    <w:rsid w:val="000E581A"/>
    <w:rsid w:val="000E7F34"/>
    <w:rsid w:val="000E7F53"/>
    <w:rsid w:val="000F0924"/>
    <w:rsid w:val="000F33FF"/>
    <w:rsid w:val="000F514B"/>
    <w:rsid w:val="0010294D"/>
    <w:rsid w:val="00102A85"/>
    <w:rsid w:val="00102C0C"/>
    <w:rsid w:val="00103155"/>
    <w:rsid w:val="001054D9"/>
    <w:rsid w:val="001070D3"/>
    <w:rsid w:val="00114AAA"/>
    <w:rsid w:val="00114EE9"/>
    <w:rsid w:val="001201D6"/>
    <w:rsid w:val="001218E1"/>
    <w:rsid w:val="00122276"/>
    <w:rsid w:val="00126E65"/>
    <w:rsid w:val="001270AE"/>
    <w:rsid w:val="001272EC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5B1"/>
    <w:rsid w:val="00145F79"/>
    <w:rsid w:val="001465FA"/>
    <w:rsid w:val="0014707D"/>
    <w:rsid w:val="00147996"/>
    <w:rsid w:val="00151595"/>
    <w:rsid w:val="001550AE"/>
    <w:rsid w:val="001568FB"/>
    <w:rsid w:val="00157704"/>
    <w:rsid w:val="0016212F"/>
    <w:rsid w:val="00162505"/>
    <w:rsid w:val="00162560"/>
    <w:rsid w:val="001640CC"/>
    <w:rsid w:val="00164F38"/>
    <w:rsid w:val="00165D29"/>
    <w:rsid w:val="001720B9"/>
    <w:rsid w:val="00173F26"/>
    <w:rsid w:val="0017416A"/>
    <w:rsid w:val="00174344"/>
    <w:rsid w:val="00176E50"/>
    <w:rsid w:val="001816EE"/>
    <w:rsid w:val="001866AD"/>
    <w:rsid w:val="00191FF7"/>
    <w:rsid w:val="001924F1"/>
    <w:rsid w:val="00192C7B"/>
    <w:rsid w:val="00194CF3"/>
    <w:rsid w:val="0019545E"/>
    <w:rsid w:val="00196EE1"/>
    <w:rsid w:val="00197122"/>
    <w:rsid w:val="001979DB"/>
    <w:rsid w:val="001A4C70"/>
    <w:rsid w:val="001A5611"/>
    <w:rsid w:val="001A75B5"/>
    <w:rsid w:val="001B000A"/>
    <w:rsid w:val="001B3135"/>
    <w:rsid w:val="001B59ED"/>
    <w:rsid w:val="001B65FF"/>
    <w:rsid w:val="001B7856"/>
    <w:rsid w:val="001C12C8"/>
    <w:rsid w:val="001C256F"/>
    <w:rsid w:val="001C3109"/>
    <w:rsid w:val="001C33AC"/>
    <w:rsid w:val="001C3980"/>
    <w:rsid w:val="001C3C1E"/>
    <w:rsid w:val="001C4529"/>
    <w:rsid w:val="001C4E52"/>
    <w:rsid w:val="001C67DA"/>
    <w:rsid w:val="001C7926"/>
    <w:rsid w:val="001C7C3F"/>
    <w:rsid w:val="001D55B1"/>
    <w:rsid w:val="001D6CF9"/>
    <w:rsid w:val="001E319E"/>
    <w:rsid w:val="001E617D"/>
    <w:rsid w:val="001E6C02"/>
    <w:rsid w:val="001E6F19"/>
    <w:rsid w:val="001F1C7C"/>
    <w:rsid w:val="001F3802"/>
    <w:rsid w:val="001F4EC9"/>
    <w:rsid w:val="001F4FD3"/>
    <w:rsid w:val="001F516F"/>
    <w:rsid w:val="001F60E2"/>
    <w:rsid w:val="001F6ECF"/>
    <w:rsid w:val="001F7785"/>
    <w:rsid w:val="002013CA"/>
    <w:rsid w:val="0020314B"/>
    <w:rsid w:val="00204600"/>
    <w:rsid w:val="00205194"/>
    <w:rsid w:val="002058CF"/>
    <w:rsid w:val="00210DCE"/>
    <w:rsid w:val="00211D44"/>
    <w:rsid w:val="00212915"/>
    <w:rsid w:val="002133DC"/>
    <w:rsid w:val="00213968"/>
    <w:rsid w:val="00214DC3"/>
    <w:rsid w:val="002173D5"/>
    <w:rsid w:val="00222B95"/>
    <w:rsid w:val="002232E2"/>
    <w:rsid w:val="00223750"/>
    <w:rsid w:val="002248A3"/>
    <w:rsid w:val="00224C77"/>
    <w:rsid w:val="00225324"/>
    <w:rsid w:val="002276B9"/>
    <w:rsid w:val="00227E39"/>
    <w:rsid w:val="0023336C"/>
    <w:rsid w:val="00233770"/>
    <w:rsid w:val="00240B61"/>
    <w:rsid w:val="00241840"/>
    <w:rsid w:val="00241C6C"/>
    <w:rsid w:val="00241FE2"/>
    <w:rsid w:val="00242EFC"/>
    <w:rsid w:val="002447F6"/>
    <w:rsid w:val="00246A11"/>
    <w:rsid w:val="00247B5E"/>
    <w:rsid w:val="00247EFE"/>
    <w:rsid w:val="00252051"/>
    <w:rsid w:val="0025237A"/>
    <w:rsid w:val="002526C8"/>
    <w:rsid w:val="00253920"/>
    <w:rsid w:val="00255734"/>
    <w:rsid w:val="00256EDD"/>
    <w:rsid w:val="00257369"/>
    <w:rsid w:val="00261B89"/>
    <w:rsid w:val="002653E4"/>
    <w:rsid w:val="0026568F"/>
    <w:rsid w:val="0026706B"/>
    <w:rsid w:val="002678AB"/>
    <w:rsid w:val="00270D92"/>
    <w:rsid w:val="00270EC7"/>
    <w:rsid w:val="00271D38"/>
    <w:rsid w:val="00272E2B"/>
    <w:rsid w:val="002814D4"/>
    <w:rsid w:val="002829CC"/>
    <w:rsid w:val="002837ED"/>
    <w:rsid w:val="00290EAE"/>
    <w:rsid w:val="00293D0F"/>
    <w:rsid w:val="002953C0"/>
    <w:rsid w:val="002A156B"/>
    <w:rsid w:val="002A2237"/>
    <w:rsid w:val="002A2640"/>
    <w:rsid w:val="002A2AD7"/>
    <w:rsid w:val="002A4CEF"/>
    <w:rsid w:val="002A5876"/>
    <w:rsid w:val="002A7F4E"/>
    <w:rsid w:val="002B6740"/>
    <w:rsid w:val="002B6DB4"/>
    <w:rsid w:val="002C267C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79CA"/>
    <w:rsid w:val="0030215F"/>
    <w:rsid w:val="00302515"/>
    <w:rsid w:val="00302799"/>
    <w:rsid w:val="00302B07"/>
    <w:rsid w:val="003041C7"/>
    <w:rsid w:val="003062AC"/>
    <w:rsid w:val="00310A34"/>
    <w:rsid w:val="0031370D"/>
    <w:rsid w:val="00313888"/>
    <w:rsid w:val="00315240"/>
    <w:rsid w:val="00320DC8"/>
    <w:rsid w:val="0032264D"/>
    <w:rsid w:val="00325720"/>
    <w:rsid w:val="00330A77"/>
    <w:rsid w:val="00331BD2"/>
    <w:rsid w:val="00331D6C"/>
    <w:rsid w:val="0033364D"/>
    <w:rsid w:val="00333B2F"/>
    <w:rsid w:val="00333E3F"/>
    <w:rsid w:val="00333F61"/>
    <w:rsid w:val="00334999"/>
    <w:rsid w:val="00341028"/>
    <w:rsid w:val="0034143E"/>
    <w:rsid w:val="003429D7"/>
    <w:rsid w:val="00342A0D"/>
    <w:rsid w:val="003475DF"/>
    <w:rsid w:val="00350282"/>
    <w:rsid w:val="00350A76"/>
    <w:rsid w:val="00351E47"/>
    <w:rsid w:val="00353E34"/>
    <w:rsid w:val="00354735"/>
    <w:rsid w:val="003574AE"/>
    <w:rsid w:val="003600E2"/>
    <w:rsid w:val="00362C90"/>
    <w:rsid w:val="0036400B"/>
    <w:rsid w:val="00364AEE"/>
    <w:rsid w:val="00365834"/>
    <w:rsid w:val="00366630"/>
    <w:rsid w:val="00366CE5"/>
    <w:rsid w:val="003677ED"/>
    <w:rsid w:val="00367880"/>
    <w:rsid w:val="00367A44"/>
    <w:rsid w:val="00370F10"/>
    <w:rsid w:val="003743D2"/>
    <w:rsid w:val="003809D8"/>
    <w:rsid w:val="00382285"/>
    <w:rsid w:val="00382504"/>
    <w:rsid w:val="0038322D"/>
    <w:rsid w:val="00383D3C"/>
    <w:rsid w:val="00384747"/>
    <w:rsid w:val="00384EF4"/>
    <w:rsid w:val="00386801"/>
    <w:rsid w:val="00386C8E"/>
    <w:rsid w:val="00387243"/>
    <w:rsid w:val="00392B0F"/>
    <w:rsid w:val="00392B43"/>
    <w:rsid w:val="00392F4F"/>
    <w:rsid w:val="00394CB7"/>
    <w:rsid w:val="00396AE5"/>
    <w:rsid w:val="00397141"/>
    <w:rsid w:val="003A1A6D"/>
    <w:rsid w:val="003A21AC"/>
    <w:rsid w:val="003A2551"/>
    <w:rsid w:val="003A41B1"/>
    <w:rsid w:val="003A4DC1"/>
    <w:rsid w:val="003A5908"/>
    <w:rsid w:val="003A5A9D"/>
    <w:rsid w:val="003A5E55"/>
    <w:rsid w:val="003A5EDC"/>
    <w:rsid w:val="003B13A9"/>
    <w:rsid w:val="003B324B"/>
    <w:rsid w:val="003B56A3"/>
    <w:rsid w:val="003B6F73"/>
    <w:rsid w:val="003C201D"/>
    <w:rsid w:val="003C325E"/>
    <w:rsid w:val="003C48F1"/>
    <w:rsid w:val="003C4B19"/>
    <w:rsid w:val="003C659A"/>
    <w:rsid w:val="003C66CC"/>
    <w:rsid w:val="003C7514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3F61DF"/>
    <w:rsid w:val="00400735"/>
    <w:rsid w:val="00404595"/>
    <w:rsid w:val="00405505"/>
    <w:rsid w:val="00410D38"/>
    <w:rsid w:val="004111CE"/>
    <w:rsid w:val="0041331B"/>
    <w:rsid w:val="00414CF9"/>
    <w:rsid w:val="00420580"/>
    <w:rsid w:val="00422FC5"/>
    <w:rsid w:val="00423457"/>
    <w:rsid w:val="004245B7"/>
    <w:rsid w:val="00427A12"/>
    <w:rsid w:val="00436078"/>
    <w:rsid w:val="00436F25"/>
    <w:rsid w:val="004379DD"/>
    <w:rsid w:val="004409ED"/>
    <w:rsid w:val="00440A9F"/>
    <w:rsid w:val="0044374E"/>
    <w:rsid w:val="0044434A"/>
    <w:rsid w:val="00445639"/>
    <w:rsid w:val="00445AC2"/>
    <w:rsid w:val="00446E5C"/>
    <w:rsid w:val="004501D1"/>
    <w:rsid w:val="0045165D"/>
    <w:rsid w:val="004519E7"/>
    <w:rsid w:val="00452B1B"/>
    <w:rsid w:val="004538F2"/>
    <w:rsid w:val="00454459"/>
    <w:rsid w:val="00460E98"/>
    <w:rsid w:val="00460EBC"/>
    <w:rsid w:val="004617BB"/>
    <w:rsid w:val="00462A4F"/>
    <w:rsid w:val="004639B5"/>
    <w:rsid w:val="00465D6C"/>
    <w:rsid w:val="00465FBE"/>
    <w:rsid w:val="00470512"/>
    <w:rsid w:val="0047062C"/>
    <w:rsid w:val="004748C0"/>
    <w:rsid w:val="0047650E"/>
    <w:rsid w:val="00477ADD"/>
    <w:rsid w:val="00480774"/>
    <w:rsid w:val="004808F9"/>
    <w:rsid w:val="004825FF"/>
    <w:rsid w:val="00483B12"/>
    <w:rsid w:val="00484477"/>
    <w:rsid w:val="00485B52"/>
    <w:rsid w:val="00490F36"/>
    <w:rsid w:val="004934C5"/>
    <w:rsid w:val="00494A82"/>
    <w:rsid w:val="00494BF8"/>
    <w:rsid w:val="0049543B"/>
    <w:rsid w:val="004A0DC5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18BB"/>
    <w:rsid w:val="004C2620"/>
    <w:rsid w:val="004C4725"/>
    <w:rsid w:val="004C4D68"/>
    <w:rsid w:val="004C52C0"/>
    <w:rsid w:val="004C53DC"/>
    <w:rsid w:val="004C5B0F"/>
    <w:rsid w:val="004C6EE4"/>
    <w:rsid w:val="004D4CCE"/>
    <w:rsid w:val="004D63E9"/>
    <w:rsid w:val="004E1BF0"/>
    <w:rsid w:val="004E3410"/>
    <w:rsid w:val="004E403F"/>
    <w:rsid w:val="004E4827"/>
    <w:rsid w:val="004E5DD6"/>
    <w:rsid w:val="004E605D"/>
    <w:rsid w:val="004E6D1D"/>
    <w:rsid w:val="004E7EFA"/>
    <w:rsid w:val="004E7F7A"/>
    <w:rsid w:val="004F0232"/>
    <w:rsid w:val="004F1DB6"/>
    <w:rsid w:val="004F31B5"/>
    <w:rsid w:val="004F4AC8"/>
    <w:rsid w:val="004F5165"/>
    <w:rsid w:val="004F646F"/>
    <w:rsid w:val="005038D7"/>
    <w:rsid w:val="00510327"/>
    <w:rsid w:val="00511D6F"/>
    <w:rsid w:val="005127C5"/>
    <w:rsid w:val="005128AA"/>
    <w:rsid w:val="005131C0"/>
    <w:rsid w:val="0051344B"/>
    <w:rsid w:val="005140D4"/>
    <w:rsid w:val="00515E60"/>
    <w:rsid w:val="00516445"/>
    <w:rsid w:val="0051755C"/>
    <w:rsid w:val="00521AE2"/>
    <w:rsid w:val="00522BE4"/>
    <w:rsid w:val="005322A5"/>
    <w:rsid w:val="005327E3"/>
    <w:rsid w:val="005328A6"/>
    <w:rsid w:val="00532D41"/>
    <w:rsid w:val="00532DC9"/>
    <w:rsid w:val="00534E6E"/>
    <w:rsid w:val="00535B3B"/>
    <w:rsid w:val="0053673F"/>
    <w:rsid w:val="0054161F"/>
    <w:rsid w:val="00541666"/>
    <w:rsid w:val="00541932"/>
    <w:rsid w:val="00544D25"/>
    <w:rsid w:val="00545BD7"/>
    <w:rsid w:val="00546BDE"/>
    <w:rsid w:val="00546FE9"/>
    <w:rsid w:val="0055188B"/>
    <w:rsid w:val="00552002"/>
    <w:rsid w:val="005522C9"/>
    <w:rsid w:val="00552CB7"/>
    <w:rsid w:val="005578DF"/>
    <w:rsid w:val="00562ABE"/>
    <w:rsid w:val="00563C92"/>
    <w:rsid w:val="00564049"/>
    <w:rsid w:val="00564ED6"/>
    <w:rsid w:val="0056694D"/>
    <w:rsid w:val="0056715D"/>
    <w:rsid w:val="005724C6"/>
    <w:rsid w:val="005733D3"/>
    <w:rsid w:val="0057348E"/>
    <w:rsid w:val="005748ED"/>
    <w:rsid w:val="005774CD"/>
    <w:rsid w:val="00580642"/>
    <w:rsid w:val="00581205"/>
    <w:rsid w:val="00581CA3"/>
    <w:rsid w:val="00582873"/>
    <w:rsid w:val="00582D56"/>
    <w:rsid w:val="00586F80"/>
    <w:rsid w:val="00587EDD"/>
    <w:rsid w:val="00590EC3"/>
    <w:rsid w:val="005916C5"/>
    <w:rsid w:val="00592132"/>
    <w:rsid w:val="005921A0"/>
    <w:rsid w:val="00592FE4"/>
    <w:rsid w:val="00593ACF"/>
    <w:rsid w:val="00594704"/>
    <w:rsid w:val="00595F14"/>
    <w:rsid w:val="00596C55"/>
    <w:rsid w:val="00597696"/>
    <w:rsid w:val="005A1915"/>
    <w:rsid w:val="005A3AF6"/>
    <w:rsid w:val="005A4C5D"/>
    <w:rsid w:val="005A4EF6"/>
    <w:rsid w:val="005A7D9C"/>
    <w:rsid w:val="005B1034"/>
    <w:rsid w:val="005B3518"/>
    <w:rsid w:val="005B588A"/>
    <w:rsid w:val="005C02F8"/>
    <w:rsid w:val="005C13F5"/>
    <w:rsid w:val="005C1C2E"/>
    <w:rsid w:val="005C2B74"/>
    <w:rsid w:val="005C3CE7"/>
    <w:rsid w:val="005C4A2D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09A0"/>
    <w:rsid w:val="005F1C77"/>
    <w:rsid w:val="005F248D"/>
    <w:rsid w:val="005F3C52"/>
    <w:rsid w:val="005F51FC"/>
    <w:rsid w:val="005F53FF"/>
    <w:rsid w:val="00601FA4"/>
    <w:rsid w:val="006042A2"/>
    <w:rsid w:val="00605E44"/>
    <w:rsid w:val="00606915"/>
    <w:rsid w:val="00606FBF"/>
    <w:rsid w:val="00607529"/>
    <w:rsid w:val="00607E94"/>
    <w:rsid w:val="00612F9F"/>
    <w:rsid w:val="00616897"/>
    <w:rsid w:val="006216DE"/>
    <w:rsid w:val="00622F48"/>
    <w:rsid w:val="006230E3"/>
    <w:rsid w:val="00625D1F"/>
    <w:rsid w:val="00630194"/>
    <w:rsid w:val="00631F41"/>
    <w:rsid w:val="00633F9C"/>
    <w:rsid w:val="00636A7A"/>
    <w:rsid w:val="006400A8"/>
    <w:rsid w:val="00641652"/>
    <w:rsid w:val="00642664"/>
    <w:rsid w:val="006439A0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800B9"/>
    <w:rsid w:val="00680380"/>
    <w:rsid w:val="006803CC"/>
    <w:rsid w:val="00681012"/>
    <w:rsid w:val="00682577"/>
    <w:rsid w:val="00682CD1"/>
    <w:rsid w:val="00683021"/>
    <w:rsid w:val="00685194"/>
    <w:rsid w:val="00685516"/>
    <w:rsid w:val="00685B3C"/>
    <w:rsid w:val="00685B8D"/>
    <w:rsid w:val="0068677E"/>
    <w:rsid w:val="00690F24"/>
    <w:rsid w:val="00693F00"/>
    <w:rsid w:val="00694955"/>
    <w:rsid w:val="006952AC"/>
    <w:rsid w:val="00696298"/>
    <w:rsid w:val="00697CEE"/>
    <w:rsid w:val="006A65F0"/>
    <w:rsid w:val="006B004E"/>
    <w:rsid w:val="006B48EB"/>
    <w:rsid w:val="006B5939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D4DDB"/>
    <w:rsid w:val="006E2914"/>
    <w:rsid w:val="006E3411"/>
    <w:rsid w:val="006E500A"/>
    <w:rsid w:val="006E52B0"/>
    <w:rsid w:val="006E7876"/>
    <w:rsid w:val="006E797B"/>
    <w:rsid w:val="006E7E6C"/>
    <w:rsid w:val="006F02D0"/>
    <w:rsid w:val="006F2A1A"/>
    <w:rsid w:val="006F4070"/>
    <w:rsid w:val="006F4D47"/>
    <w:rsid w:val="006F5C85"/>
    <w:rsid w:val="006F69CF"/>
    <w:rsid w:val="007003FF"/>
    <w:rsid w:val="00701743"/>
    <w:rsid w:val="00703B58"/>
    <w:rsid w:val="00703CB8"/>
    <w:rsid w:val="00704965"/>
    <w:rsid w:val="0070555D"/>
    <w:rsid w:val="00706AFC"/>
    <w:rsid w:val="00706ED2"/>
    <w:rsid w:val="007105BD"/>
    <w:rsid w:val="00711A5E"/>
    <w:rsid w:val="007125C8"/>
    <w:rsid w:val="00714717"/>
    <w:rsid w:val="00720FCE"/>
    <w:rsid w:val="00722E1D"/>
    <w:rsid w:val="00725372"/>
    <w:rsid w:val="007308DE"/>
    <w:rsid w:val="00730CDE"/>
    <w:rsid w:val="0073327C"/>
    <w:rsid w:val="007332BE"/>
    <w:rsid w:val="00733CAF"/>
    <w:rsid w:val="00734D6E"/>
    <w:rsid w:val="007358E6"/>
    <w:rsid w:val="00737587"/>
    <w:rsid w:val="007418D1"/>
    <w:rsid w:val="0074345B"/>
    <w:rsid w:val="00747E30"/>
    <w:rsid w:val="00750F27"/>
    <w:rsid w:val="0075289B"/>
    <w:rsid w:val="007548DB"/>
    <w:rsid w:val="0075499B"/>
    <w:rsid w:val="00755246"/>
    <w:rsid w:val="00755404"/>
    <w:rsid w:val="007572CC"/>
    <w:rsid w:val="00760F63"/>
    <w:rsid w:val="00762138"/>
    <w:rsid w:val="007646D7"/>
    <w:rsid w:val="00766CB5"/>
    <w:rsid w:val="00767555"/>
    <w:rsid w:val="00767954"/>
    <w:rsid w:val="00767A53"/>
    <w:rsid w:val="00770C2E"/>
    <w:rsid w:val="00771D75"/>
    <w:rsid w:val="007763E7"/>
    <w:rsid w:val="00776ED0"/>
    <w:rsid w:val="00777472"/>
    <w:rsid w:val="00780A2C"/>
    <w:rsid w:val="007815A6"/>
    <w:rsid w:val="00781F5E"/>
    <w:rsid w:val="00784738"/>
    <w:rsid w:val="00785B61"/>
    <w:rsid w:val="007877E3"/>
    <w:rsid w:val="00787E16"/>
    <w:rsid w:val="00790F1B"/>
    <w:rsid w:val="0079132A"/>
    <w:rsid w:val="00792EE6"/>
    <w:rsid w:val="00793775"/>
    <w:rsid w:val="0079444B"/>
    <w:rsid w:val="00795C18"/>
    <w:rsid w:val="007A0335"/>
    <w:rsid w:val="007A7C26"/>
    <w:rsid w:val="007B1A6A"/>
    <w:rsid w:val="007B2020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2A4"/>
    <w:rsid w:val="00812831"/>
    <w:rsid w:val="008215CC"/>
    <w:rsid w:val="00822E62"/>
    <w:rsid w:val="00823981"/>
    <w:rsid w:val="00824F4A"/>
    <w:rsid w:val="00825EA0"/>
    <w:rsid w:val="00826C7F"/>
    <w:rsid w:val="008321A5"/>
    <w:rsid w:val="008344A7"/>
    <w:rsid w:val="008375EC"/>
    <w:rsid w:val="008409B8"/>
    <w:rsid w:val="00840E8D"/>
    <w:rsid w:val="00844E9B"/>
    <w:rsid w:val="008454AD"/>
    <w:rsid w:val="00845544"/>
    <w:rsid w:val="00851265"/>
    <w:rsid w:val="00852689"/>
    <w:rsid w:val="00852AC7"/>
    <w:rsid w:val="00854744"/>
    <w:rsid w:val="00854866"/>
    <w:rsid w:val="00854948"/>
    <w:rsid w:val="00855CCF"/>
    <w:rsid w:val="0085612C"/>
    <w:rsid w:val="00857561"/>
    <w:rsid w:val="008575C7"/>
    <w:rsid w:val="00860A81"/>
    <w:rsid w:val="008620C2"/>
    <w:rsid w:val="00862263"/>
    <w:rsid w:val="00863213"/>
    <w:rsid w:val="008667A1"/>
    <w:rsid w:val="008674E4"/>
    <w:rsid w:val="00870445"/>
    <w:rsid w:val="00872D84"/>
    <w:rsid w:val="00877C71"/>
    <w:rsid w:val="00892186"/>
    <w:rsid w:val="00894709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3EF"/>
    <w:rsid w:val="008B74F9"/>
    <w:rsid w:val="008C5A0B"/>
    <w:rsid w:val="008C5EBB"/>
    <w:rsid w:val="008C6142"/>
    <w:rsid w:val="008C7516"/>
    <w:rsid w:val="008D012C"/>
    <w:rsid w:val="008D1ABD"/>
    <w:rsid w:val="008D38B4"/>
    <w:rsid w:val="008D5AC9"/>
    <w:rsid w:val="008D7041"/>
    <w:rsid w:val="008E5B27"/>
    <w:rsid w:val="008F0BFB"/>
    <w:rsid w:val="008F21F2"/>
    <w:rsid w:val="008F2E6F"/>
    <w:rsid w:val="008F5DD1"/>
    <w:rsid w:val="008F78AE"/>
    <w:rsid w:val="00901EC6"/>
    <w:rsid w:val="009023E2"/>
    <w:rsid w:val="00902957"/>
    <w:rsid w:val="009041B3"/>
    <w:rsid w:val="0090440F"/>
    <w:rsid w:val="009062BC"/>
    <w:rsid w:val="00910410"/>
    <w:rsid w:val="00910F57"/>
    <w:rsid w:val="0091104C"/>
    <w:rsid w:val="009137CE"/>
    <w:rsid w:val="009151C4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2FCE"/>
    <w:rsid w:val="00933C27"/>
    <w:rsid w:val="00936437"/>
    <w:rsid w:val="00937018"/>
    <w:rsid w:val="009370DA"/>
    <w:rsid w:val="00937E37"/>
    <w:rsid w:val="009427CB"/>
    <w:rsid w:val="009433BE"/>
    <w:rsid w:val="00945A89"/>
    <w:rsid w:val="009510D6"/>
    <w:rsid w:val="009516CD"/>
    <w:rsid w:val="00952F96"/>
    <w:rsid w:val="0095353E"/>
    <w:rsid w:val="00953976"/>
    <w:rsid w:val="0095725E"/>
    <w:rsid w:val="009575DB"/>
    <w:rsid w:val="0096046C"/>
    <w:rsid w:val="00960760"/>
    <w:rsid w:val="0096108A"/>
    <w:rsid w:val="0096263A"/>
    <w:rsid w:val="00963663"/>
    <w:rsid w:val="009660DD"/>
    <w:rsid w:val="00966BB2"/>
    <w:rsid w:val="00975083"/>
    <w:rsid w:val="00980A9F"/>
    <w:rsid w:val="009829D9"/>
    <w:rsid w:val="00983423"/>
    <w:rsid w:val="00983D87"/>
    <w:rsid w:val="0098598A"/>
    <w:rsid w:val="0098603A"/>
    <w:rsid w:val="00991F09"/>
    <w:rsid w:val="009952C7"/>
    <w:rsid w:val="00995650"/>
    <w:rsid w:val="0099695F"/>
    <w:rsid w:val="009970AA"/>
    <w:rsid w:val="00997A0E"/>
    <w:rsid w:val="009A0530"/>
    <w:rsid w:val="009A383F"/>
    <w:rsid w:val="009A410D"/>
    <w:rsid w:val="009A4C9A"/>
    <w:rsid w:val="009A5616"/>
    <w:rsid w:val="009A620A"/>
    <w:rsid w:val="009A63E0"/>
    <w:rsid w:val="009B403B"/>
    <w:rsid w:val="009B5A9D"/>
    <w:rsid w:val="009B6A90"/>
    <w:rsid w:val="009C0564"/>
    <w:rsid w:val="009C068A"/>
    <w:rsid w:val="009C0A20"/>
    <w:rsid w:val="009C390D"/>
    <w:rsid w:val="009C4886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5F48"/>
    <w:rsid w:val="009D6C0A"/>
    <w:rsid w:val="009D7B35"/>
    <w:rsid w:val="009E13F4"/>
    <w:rsid w:val="009E3077"/>
    <w:rsid w:val="009E3C0C"/>
    <w:rsid w:val="009E6B1D"/>
    <w:rsid w:val="009F1C65"/>
    <w:rsid w:val="009F246A"/>
    <w:rsid w:val="009F3788"/>
    <w:rsid w:val="009F41F4"/>
    <w:rsid w:val="009F7330"/>
    <w:rsid w:val="00A01864"/>
    <w:rsid w:val="00A0223C"/>
    <w:rsid w:val="00A05C0F"/>
    <w:rsid w:val="00A069AE"/>
    <w:rsid w:val="00A06B79"/>
    <w:rsid w:val="00A06C60"/>
    <w:rsid w:val="00A07EB2"/>
    <w:rsid w:val="00A1134B"/>
    <w:rsid w:val="00A14EE6"/>
    <w:rsid w:val="00A17D18"/>
    <w:rsid w:val="00A20B08"/>
    <w:rsid w:val="00A20E8F"/>
    <w:rsid w:val="00A2116D"/>
    <w:rsid w:val="00A25019"/>
    <w:rsid w:val="00A266B8"/>
    <w:rsid w:val="00A27D87"/>
    <w:rsid w:val="00A30E35"/>
    <w:rsid w:val="00A3160B"/>
    <w:rsid w:val="00A32189"/>
    <w:rsid w:val="00A330D6"/>
    <w:rsid w:val="00A36B36"/>
    <w:rsid w:val="00A3787E"/>
    <w:rsid w:val="00A37880"/>
    <w:rsid w:val="00A4101C"/>
    <w:rsid w:val="00A431D6"/>
    <w:rsid w:val="00A43DF4"/>
    <w:rsid w:val="00A45ED0"/>
    <w:rsid w:val="00A46A06"/>
    <w:rsid w:val="00A57168"/>
    <w:rsid w:val="00A578F5"/>
    <w:rsid w:val="00A6013A"/>
    <w:rsid w:val="00A62A2A"/>
    <w:rsid w:val="00A62D6E"/>
    <w:rsid w:val="00A62E79"/>
    <w:rsid w:val="00A67EAE"/>
    <w:rsid w:val="00A71CB4"/>
    <w:rsid w:val="00A74A76"/>
    <w:rsid w:val="00A74B97"/>
    <w:rsid w:val="00A7645F"/>
    <w:rsid w:val="00A8102D"/>
    <w:rsid w:val="00A81BE2"/>
    <w:rsid w:val="00A85586"/>
    <w:rsid w:val="00A87CC8"/>
    <w:rsid w:val="00A9175F"/>
    <w:rsid w:val="00A91FE0"/>
    <w:rsid w:val="00A97F70"/>
    <w:rsid w:val="00AA1A67"/>
    <w:rsid w:val="00AA4266"/>
    <w:rsid w:val="00AB0411"/>
    <w:rsid w:val="00AB175C"/>
    <w:rsid w:val="00AB2527"/>
    <w:rsid w:val="00AB39C9"/>
    <w:rsid w:val="00AB7D07"/>
    <w:rsid w:val="00AC2D83"/>
    <w:rsid w:val="00AC4555"/>
    <w:rsid w:val="00AC4C9D"/>
    <w:rsid w:val="00AC5669"/>
    <w:rsid w:val="00AC754C"/>
    <w:rsid w:val="00AC774C"/>
    <w:rsid w:val="00AC780F"/>
    <w:rsid w:val="00AD1C57"/>
    <w:rsid w:val="00AD34D0"/>
    <w:rsid w:val="00AD3D26"/>
    <w:rsid w:val="00AD4C68"/>
    <w:rsid w:val="00AD55FC"/>
    <w:rsid w:val="00AD7323"/>
    <w:rsid w:val="00AE02C5"/>
    <w:rsid w:val="00AE076D"/>
    <w:rsid w:val="00AE1DEB"/>
    <w:rsid w:val="00AE25F5"/>
    <w:rsid w:val="00AE267D"/>
    <w:rsid w:val="00AE289C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449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17047"/>
    <w:rsid w:val="00B175BE"/>
    <w:rsid w:val="00B20941"/>
    <w:rsid w:val="00B20BCF"/>
    <w:rsid w:val="00B20EB1"/>
    <w:rsid w:val="00B21D2F"/>
    <w:rsid w:val="00B21E12"/>
    <w:rsid w:val="00B22DA9"/>
    <w:rsid w:val="00B23988"/>
    <w:rsid w:val="00B24B09"/>
    <w:rsid w:val="00B2594C"/>
    <w:rsid w:val="00B2696B"/>
    <w:rsid w:val="00B26FE4"/>
    <w:rsid w:val="00B2770A"/>
    <w:rsid w:val="00B31443"/>
    <w:rsid w:val="00B316FF"/>
    <w:rsid w:val="00B325D8"/>
    <w:rsid w:val="00B333E3"/>
    <w:rsid w:val="00B3383A"/>
    <w:rsid w:val="00B33FF3"/>
    <w:rsid w:val="00B340B7"/>
    <w:rsid w:val="00B347EA"/>
    <w:rsid w:val="00B36246"/>
    <w:rsid w:val="00B40537"/>
    <w:rsid w:val="00B4095C"/>
    <w:rsid w:val="00B41C77"/>
    <w:rsid w:val="00B44CE5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49E"/>
    <w:rsid w:val="00B85841"/>
    <w:rsid w:val="00B85B41"/>
    <w:rsid w:val="00B87C19"/>
    <w:rsid w:val="00B906F6"/>
    <w:rsid w:val="00B90B67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B19B8"/>
    <w:rsid w:val="00BB2BF9"/>
    <w:rsid w:val="00BB4473"/>
    <w:rsid w:val="00BB7015"/>
    <w:rsid w:val="00BB7D27"/>
    <w:rsid w:val="00BC0322"/>
    <w:rsid w:val="00BC077D"/>
    <w:rsid w:val="00BC4A55"/>
    <w:rsid w:val="00BC7353"/>
    <w:rsid w:val="00BD1112"/>
    <w:rsid w:val="00BD2D8F"/>
    <w:rsid w:val="00BD3EDE"/>
    <w:rsid w:val="00BD58A4"/>
    <w:rsid w:val="00BD59E2"/>
    <w:rsid w:val="00BD7949"/>
    <w:rsid w:val="00BE087A"/>
    <w:rsid w:val="00BE0A7B"/>
    <w:rsid w:val="00BE28EE"/>
    <w:rsid w:val="00BE38A8"/>
    <w:rsid w:val="00BF15F1"/>
    <w:rsid w:val="00BF1BAE"/>
    <w:rsid w:val="00BF2448"/>
    <w:rsid w:val="00BF3244"/>
    <w:rsid w:val="00BF353D"/>
    <w:rsid w:val="00BF504A"/>
    <w:rsid w:val="00BF78FD"/>
    <w:rsid w:val="00C0061C"/>
    <w:rsid w:val="00C015A6"/>
    <w:rsid w:val="00C0164D"/>
    <w:rsid w:val="00C02FE9"/>
    <w:rsid w:val="00C03202"/>
    <w:rsid w:val="00C04304"/>
    <w:rsid w:val="00C10C91"/>
    <w:rsid w:val="00C1275F"/>
    <w:rsid w:val="00C12D87"/>
    <w:rsid w:val="00C14458"/>
    <w:rsid w:val="00C15138"/>
    <w:rsid w:val="00C153BB"/>
    <w:rsid w:val="00C17554"/>
    <w:rsid w:val="00C179E7"/>
    <w:rsid w:val="00C20838"/>
    <w:rsid w:val="00C22132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45A80"/>
    <w:rsid w:val="00C50BE7"/>
    <w:rsid w:val="00C51F8C"/>
    <w:rsid w:val="00C5533B"/>
    <w:rsid w:val="00C57F0E"/>
    <w:rsid w:val="00C63119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69B2"/>
    <w:rsid w:val="00C96B42"/>
    <w:rsid w:val="00C96DB6"/>
    <w:rsid w:val="00C97C1D"/>
    <w:rsid w:val="00CA069B"/>
    <w:rsid w:val="00CA152F"/>
    <w:rsid w:val="00CA3CFD"/>
    <w:rsid w:val="00CA4619"/>
    <w:rsid w:val="00CA46F6"/>
    <w:rsid w:val="00CA492C"/>
    <w:rsid w:val="00CA5D38"/>
    <w:rsid w:val="00CA7BC0"/>
    <w:rsid w:val="00CB49E0"/>
    <w:rsid w:val="00CB6C60"/>
    <w:rsid w:val="00CC03D3"/>
    <w:rsid w:val="00CC2C7F"/>
    <w:rsid w:val="00CC41E1"/>
    <w:rsid w:val="00CC43FF"/>
    <w:rsid w:val="00CC63D6"/>
    <w:rsid w:val="00CD1B83"/>
    <w:rsid w:val="00CD267E"/>
    <w:rsid w:val="00CD3240"/>
    <w:rsid w:val="00CD3498"/>
    <w:rsid w:val="00CD3717"/>
    <w:rsid w:val="00CD4E49"/>
    <w:rsid w:val="00CD53ED"/>
    <w:rsid w:val="00CD6773"/>
    <w:rsid w:val="00CE1BA2"/>
    <w:rsid w:val="00CE2168"/>
    <w:rsid w:val="00CE222D"/>
    <w:rsid w:val="00CE3727"/>
    <w:rsid w:val="00CE37D9"/>
    <w:rsid w:val="00CE5A77"/>
    <w:rsid w:val="00CE5B34"/>
    <w:rsid w:val="00CE5ED5"/>
    <w:rsid w:val="00CE64B4"/>
    <w:rsid w:val="00CE7014"/>
    <w:rsid w:val="00CF04AF"/>
    <w:rsid w:val="00CF16C9"/>
    <w:rsid w:val="00CF17B2"/>
    <w:rsid w:val="00CF2B9E"/>
    <w:rsid w:val="00CF2E3A"/>
    <w:rsid w:val="00CF3E72"/>
    <w:rsid w:val="00CF5225"/>
    <w:rsid w:val="00D0057D"/>
    <w:rsid w:val="00D02889"/>
    <w:rsid w:val="00D03C7F"/>
    <w:rsid w:val="00D04517"/>
    <w:rsid w:val="00D0511E"/>
    <w:rsid w:val="00D0665A"/>
    <w:rsid w:val="00D1025F"/>
    <w:rsid w:val="00D11778"/>
    <w:rsid w:val="00D1196E"/>
    <w:rsid w:val="00D12DCC"/>
    <w:rsid w:val="00D14073"/>
    <w:rsid w:val="00D1415B"/>
    <w:rsid w:val="00D14DCB"/>
    <w:rsid w:val="00D155E2"/>
    <w:rsid w:val="00D16E6D"/>
    <w:rsid w:val="00D17530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494E"/>
    <w:rsid w:val="00D56446"/>
    <w:rsid w:val="00D6108E"/>
    <w:rsid w:val="00D61235"/>
    <w:rsid w:val="00D62C30"/>
    <w:rsid w:val="00D62CF5"/>
    <w:rsid w:val="00D62EDD"/>
    <w:rsid w:val="00D62FF6"/>
    <w:rsid w:val="00D64008"/>
    <w:rsid w:val="00D6418B"/>
    <w:rsid w:val="00D66C5E"/>
    <w:rsid w:val="00D67073"/>
    <w:rsid w:val="00D7381D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0C38"/>
    <w:rsid w:val="00D91670"/>
    <w:rsid w:val="00D93276"/>
    <w:rsid w:val="00D93CF7"/>
    <w:rsid w:val="00D96540"/>
    <w:rsid w:val="00DA3046"/>
    <w:rsid w:val="00DA509A"/>
    <w:rsid w:val="00DA7A34"/>
    <w:rsid w:val="00DA7DDD"/>
    <w:rsid w:val="00DA7FB5"/>
    <w:rsid w:val="00DB17AA"/>
    <w:rsid w:val="00DB1A03"/>
    <w:rsid w:val="00DB1BCE"/>
    <w:rsid w:val="00DB1FC3"/>
    <w:rsid w:val="00DB2AC9"/>
    <w:rsid w:val="00DB35F7"/>
    <w:rsid w:val="00DB394F"/>
    <w:rsid w:val="00DB3C30"/>
    <w:rsid w:val="00DB4875"/>
    <w:rsid w:val="00DB5E6D"/>
    <w:rsid w:val="00DB6113"/>
    <w:rsid w:val="00DB6B37"/>
    <w:rsid w:val="00DB7F36"/>
    <w:rsid w:val="00DC067B"/>
    <w:rsid w:val="00DC08B6"/>
    <w:rsid w:val="00DC2739"/>
    <w:rsid w:val="00DC3754"/>
    <w:rsid w:val="00DC5C7C"/>
    <w:rsid w:val="00DC6FCE"/>
    <w:rsid w:val="00DD0167"/>
    <w:rsid w:val="00DD0DAC"/>
    <w:rsid w:val="00DD1519"/>
    <w:rsid w:val="00DD2EAB"/>
    <w:rsid w:val="00DD3005"/>
    <w:rsid w:val="00DD3AAC"/>
    <w:rsid w:val="00DD4D71"/>
    <w:rsid w:val="00DD594D"/>
    <w:rsid w:val="00DD65E6"/>
    <w:rsid w:val="00DD6DAD"/>
    <w:rsid w:val="00DE0673"/>
    <w:rsid w:val="00DE5733"/>
    <w:rsid w:val="00DE6054"/>
    <w:rsid w:val="00DE67E4"/>
    <w:rsid w:val="00DE75D3"/>
    <w:rsid w:val="00DE7D08"/>
    <w:rsid w:val="00DE7EFD"/>
    <w:rsid w:val="00DF01CD"/>
    <w:rsid w:val="00DF1AE3"/>
    <w:rsid w:val="00DF5A2E"/>
    <w:rsid w:val="00DF5D0D"/>
    <w:rsid w:val="00DF68C8"/>
    <w:rsid w:val="00E00090"/>
    <w:rsid w:val="00E05476"/>
    <w:rsid w:val="00E110B9"/>
    <w:rsid w:val="00E11444"/>
    <w:rsid w:val="00E15C3A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6519"/>
    <w:rsid w:val="00E51A55"/>
    <w:rsid w:val="00E55C88"/>
    <w:rsid w:val="00E5600C"/>
    <w:rsid w:val="00E564E5"/>
    <w:rsid w:val="00E6178E"/>
    <w:rsid w:val="00E61DB6"/>
    <w:rsid w:val="00E6447A"/>
    <w:rsid w:val="00E70BF5"/>
    <w:rsid w:val="00E7166A"/>
    <w:rsid w:val="00E73219"/>
    <w:rsid w:val="00E73A59"/>
    <w:rsid w:val="00E73DDD"/>
    <w:rsid w:val="00E76BC2"/>
    <w:rsid w:val="00E80EE3"/>
    <w:rsid w:val="00E81CE2"/>
    <w:rsid w:val="00E82B43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09B1"/>
    <w:rsid w:val="00EB1584"/>
    <w:rsid w:val="00EB26BF"/>
    <w:rsid w:val="00EB3BCC"/>
    <w:rsid w:val="00EB567B"/>
    <w:rsid w:val="00EB5DC0"/>
    <w:rsid w:val="00EB6A66"/>
    <w:rsid w:val="00EB6F6F"/>
    <w:rsid w:val="00EC1621"/>
    <w:rsid w:val="00EC3AC1"/>
    <w:rsid w:val="00EC4352"/>
    <w:rsid w:val="00EC538A"/>
    <w:rsid w:val="00ED4C88"/>
    <w:rsid w:val="00EE318B"/>
    <w:rsid w:val="00EE3C74"/>
    <w:rsid w:val="00EE7A93"/>
    <w:rsid w:val="00EF0428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07CD4"/>
    <w:rsid w:val="00F11020"/>
    <w:rsid w:val="00F1323B"/>
    <w:rsid w:val="00F134CB"/>
    <w:rsid w:val="00F14139"/>
    <w:rsid w:val="00F20B61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5F04"/>
    <w:rsid w:val="00F53E1F"/>
    <w:rsid w:val="00F54288"/>
    <w:rsid w:val="00F55344"/>
    <w:rsid w:val="00F55409"/>
    <w:rsid w:val="00F60FDC"/>
    <w:rsid w:val="00F6150A"/>
    <w:rsid w:val="00F642A5"/>
    <w:rsid w:val="00F65110"/>
    <w:rsid w:val="00F66BC0"/>
    <w:rsid w:val="00F7088C"/>
    <w:rsid w:val="00F713BE"/>
    <w:rsid w:val="00F72235"/>
    <w:rsid w:val="00F722E1"/>
    <w:rsid w:val="00F72305"/>
    <w:rsid w:val="00F72671"/>
    <w:rsid w:val="00F728E0"/>
    <w:rsid w:val="00F7713A"/>
    <w:rsid w:val="00F80B9A"/>
    <w:rsid w:val="00F814C7"/>
    <w:rsid w:val="00F81D19"/>
    <w:rsid w:val="00F920EB"/>
    <w:rsid w:val="00F92BD6"/>
    <w:rsid w:val="00F95349"/>
    <w:rsid w:val="00F9622B"/>
    <w:rsid w:val="00FA12D9"/>
    <w:rsid w:val="00FA1C7E"/>
    <w:rsid w:val="00FB1331"/>
    <w:rsid w:val="00FB2E1F"/>
    <w:rsid w:val="00FB7D52"/>
    <w:rsid w:val="00FC4F8F"/>
    <w:rsid w:val="00FC51CC"/>
    <w:rsid w:val="00FD0F46"/>
    <w:rsid w:val="00FD24DC"/>
    <w:rsid w:val="00FD2552"/>
    <w:rsid w:val="00FD27EC"/>
    <w:rsid w:val="00FD5B56"/>
    <w:rsid w:val="00FD6963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16D48D"/>
  <w15:chartTrackingRefBased/>
  <w15:docId w15:val="{59C12113-6B3D-4E7E-B86A-C64D1969E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foot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360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uiPriority w:val="99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Numerowanie,Akapit z listą BS,Kolorowa lista — akcent 11,L1,2 heading,A_wyliczenie,K-P_odwolanie,Akapit z listą5,maz_wyliczenie,opis dzialania,Nagłowek 3,Preambuła,Dot pt,F5 List Paragraph,Recommendation,List Paragraph11,lp1,CW_Lista,Obie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qFormat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042B8F"/>
    <w:rPr>
      <w:sz w:val="24"/>
      <w:szCs w:val="24"/>
    </w:rPr>
  </w:style>
  <w:style w:type="character" w:customStyle="1" w:styleId="AkapitzlistZnak">
    <w:name w:val="Akapit z listą Znak"/>
    <w:aliases w:val="Numerowanie Znak,Akapit z listą BS Znak,Kolorowa lista — akcent 11 Znak,L1 Znak,2 heading Znak,A_wyliczenie Znak,K-P_odwolanie Znak,Akapit z listą5 Znak,maz_wyliczenie Znak,opis dzialania Znak,Nagłowek 3 Znak,Preambuła Znak,lp1 Znak"/>
    <w:link w:val="Akapitzlist"/>
    <w:uiPriority w:val="34"/>
    <w:qFormat/>
    <w:locked/>
    <w:rsid w:val="00FD5B56"/>
    <w:rPr>
      <w:rFonts w:ascii="Calibri" w:hAnsi="Calibri" w:cs="Calibri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B1A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195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F37B57-B71A-4E3B-9E7E-FA3F080E60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925077-2F50-47E5-A3EA-C8C099938006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34D7EB3F-6B36-488D-B44C-D9EA49781B6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E984FE-4DAC-4C37-8309-0E301E47C1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Krzysztof Pawlik</cp:lastModifiedBy>
  <cp:revision>13</cp:revision>
  <cp:lastPrinted>2013-04-03T06:33:00Z</cp:lastPrinted>
  <dcterms:created xsi:type="dcterms:W3CDTF">2025-11-26T13:19:00Z</dcterms:created>
  <dcterms:modified xsi:type="dcterms:W3CDTF">2026-01-14T13:25:00Z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0x01010081369C429A61FB4B82131E14F5981693</vt:lpwstr>
  </property>
</Properties>
</file>